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CE" w:rsidRPr="00AD7858" w:rsidRDefault="00AD7858" w:rsidP="00AD7858">
      <w:pPr>
        <w:pStyle w:val="Tytu"/>
        <w:tabs>
          <w:tab w:val="left" w:pos="851"/>
        </w:tabs>
        <w:spacing w:line="360" w:lineRule="auto"/>
        <w:jc w:val="center"/>
        <w:rPr>
          <w:rFonts w:cs="Times New Roman"/>
          <w:b/>
          <w:bCs/>
          <w:color w:val="215868"/>
          <w:sz w:val="36"/>
          <w:szCs w:val="36"/>
        </w:rPr>
      </w:pPr>
      <w:r>
        <w:rPr>
          <w:noProof/>
        </w:rPr>
        <w:t>Przykłady graniastosłupa</w:t>
      </w:r>
    </w:p>
    <w:tbl>
      <w:tblPr>
        <w:tblStyle w:val="Jasnalistaakcent4"/>
        <w:tblpPr w:leftFromText="141" w:rightFromText="141" w:vertAnchor="text" w:horzAnchor="margin" w:tblpXSpec="center" w:tblpY="39"/>
        <w:tblW w:w="0" w:type="auto"/>
        <w:tblLayout w:type="fixed"/>
        <w:tblLook w:val="00A0" w:firstRow="1" w:lastRow="0" w:firstColumn="1" w:lastColumn="0" w:noHBand="0" w:noVBand="0"/>
      </w:tblPr>
      <w:tblGrid>
        <w:gridCol w:w="1874"/>
        <w:gridCol w:w="1875"/>
        <w:gridCol w:w="1875"/>
        <w:gridCol w:w="1875"/>
        <w:gridCol w:w="1875"/>
      </w:tblGrid>
      <w:tr w:rsidR="001529CE" w:rsidRPr="00AD7858" w:rsidTr="00AD78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AD7858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Podstawa graniastosłupa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AD7858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Nazwa graniastosłupa</w:t>
            </w: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AD7858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Liczba ścian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AD7858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Liczba krawędzi</w:t>
            </w: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AD7858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Liczba wierzchołków</w:t>
            </w:r>
          </w:p>
        </w:tc>
      </w:tr>
      <w:tr w:rsidR="001529CE" w:rsidRPr="00AD7858" w:rsidTr="00AD7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29CE" w:rsidRPr="00AD7858" w:rsidTr="00AD7858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29CE" w:rsidRPr="00AD7858" w:rsidTr="00AD7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29CE" w:rsidRPr="00AD7858" w:rsidTr="00AD7858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29CE" w:rsidRPr="00AD7858" w:rsidTr="00AD7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5" w:type="dxa"/>
          </w:tcPr>
          <w:p w:rsidR="001529CE" w:rsidRPr="00AD7858" w:rsidRDefault="001529CE" w:rsidP="00AD7858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5" w:type="dxa"/>
          </w:tcPr>
          <w:p w:rsidR="001529CE" w:rsidRPr="00AD7858" w:rsidRDefault="001529CE" w:rsidP="00AD785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529CE" w:rsidRDefault="001529CE" w:rsidP="00A966BE"/>
    <w:p w:rsidR="001529CE" w:rsidRDefault="00AD7858" w:rsidP="00A966BE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CDBE20C" wp14:editId="4A7BE450">
                <wp:simplePos x="0" y="0"/>
                <wp:positionH relativeFrom="column">
                  <wp:posOffset>598940</wp:posOffset>
                </wp:positionH>
                <wp:positionV relativeFrom="paragraph">
                  <wp:posOffset>140335</wp:posOffset>
                </wp:positionV>
                <wp:extent cx="1858645" cy="2247900"/>
                <wp:effectExtent l="0" t="0" r="27305" b="19050"/>
                <wp:wrapNone/>
                <wp:docPr id="88" name="Grupa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8645" cy="2247900"/>
                          <a:chOff x="0" y="0"/>
                          <a:chExt cx="2696817" cy="3260725"/>
                        </a:xfrm>
                      </wpg:grpSpPr>
                      <wps:wsp>
                        <wps:cNvPr id="73" name="Line 12"/>
                        <wps:cNvCnPr/>
                        <wps:spPr bwMode="auto">
                          <a:xfrm flipH="1">
                            <a:off x="1876425" y="381000"/>
                            <a:ext cx="820392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3"/>
                        <wps:cNvCnPr/>
                        <wps:spPr bwMode="auto">
                          <a:xfrm>
                            <a:off x="0" y="381000"/>
                            <a:ext cx="703193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95575" cy="3260725"/>
                            <a:chOff x="6160" y="5493"/>
                            <a:chExt cx="2530" cy="3060"/>
                          </a:xfrm>
                        </wpg:grpSpPr>
                        <wps:wsp>
                          <wps:cNvPr id="76" name="Line 15"/>
                          <wps:cNvCnPr/>
                          <wps:spPr bwMode="auto">
                            <a:xfrm>
                              <a:off x="8030" y="747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16"/>
                          <wps:cNvCnPr/>
                          <wps:spPr bwMode="auto">
                            <a:xfrm flipH="1">
                              <a:off x="6160" y="549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0" y="549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Line 18"/>
                          <wps:cNvCnPr/>
                          <wps:spPr bwMode="auto">
                            <a:xfrm>
                              <a:off x="8690" y="5853"/>
                              <a:ext cx="0" cy="198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70C0"/>
                              </a:solidFill>
                              <a:headEnd/>
                              <a:tailEnd/>
                            </a:ln>
                            <a:effectLst/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Line 19"/>
                          <wps:cNvCnPr/>
                          <wps:spPr bwMode="auto">
                            <a:xfrm>
                              <a:off x="6160" y="5853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0"/>
                          <wps:cNvCnPr/>
                          <wps:spPr bwMode="auto">
                            <a:xfrm>
                              <a:off x="6160" y="7833"/>
                              <a:ext cx="66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1"/>
                          <wps:cNvCnPr/>
                          <wps:spPr bwMode="auto">
                            <a:xfrm flipV="1">
                              <a:off x="7920" y="7833"/>
                              <a:ext cx="77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0" y="657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Line 23"/>
                          <wps:cNvCnPr/>
                          <wps:spPr bwMode="auto">
                            <a:xfrm flipV="1">
                              <a:off x="6160" y="747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4"/>
                          <wps:cNvCnPr/>
                          <wps:spPr bwMode="auto">
                            <a:xfrm flipH="1" flipV="1">
                              <a:off x="8030" y="549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5"/>
                          <wps:cNvCnPr/>
                          <wps:spPr bwMode="auto">
                            <a:xfrm flipH="1" flipV="1">
                              <a:off x="6930" y="5493"/>
                              <a:ext cx="11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88" o:spid="_x0000_s1026" style="position:absolute;margin-left:47.15pt;margin-top:11.05pt;width:146.35pt;height:177pt;z-index:251670528" coordsize="26968,3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">
                <v:line id="Line 12" o:spid="_x0000_s1027" style="position:absolute;flip:x;visibility:visible;mso-wrap-style:square" from="18764,3810" to="26968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YqhsMAAADbAAAADwAAAGRycy9kb3ducmV2LnhtbESPwWrDMBBE74X8g9hAb40cl9bBiWJC&#10;Q6D0UmyHnBdpY5tYK2Opsfv3VaHQ4zAzb5hdMdte3Gn0nWMF61UCglg703Gj4FyfnjYgfEA22Dsm&#10;Bd/kodgvHnaYGzdxSfcqNCJC2OeooA1hyKX0uiWLfuUG4uhd3WgxRDk20ow4RbjtZZokr9Jix3Gh&#10;xYHeWtK36ssqqC+V1mU6HftPXWJ2+fDypdJKPS7nwxZEoDn8h//a70ZB9gy/X+IP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WKobDAAAA2wAAAA8AAAAAAAAAAAAA&#10;AAAAoQIAAGRycy9kb3ducmV2LnhtbFBLBQYAAAAABAAEAPkAAACRAwAAAAA=&#10;" strokecolor="#0070c0" strokeweight="1.5pt"/>
                <v:line id="Line 13" o:spid="_x0000_s1028" style="position:absolute;visibility:visible;mso-wrap-style:square" from="0,3810" to="7031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idesQAAADbAAAADwAAAGRycy9kb3ducmV2LnhtbESPQWvCQBSE7wX/w/IEb3UTLVVSVwli&#10;QaGXaA/t7ZF9JtHs27C7NfHfdwsFj8PMfMOsNoNpxY2cbywrSKcJCOLS6oYrBZ+n9+clCB+QNbaW&#10;ScGdPGzWo6cVZtr2XNDtGCoRIewzVFCH0GVS+rImg35qO+Lona0zGKJ0ldQO+wg3rZwlyas02HBc&#10;qLGjbU3l9fhjFMy/e7e78uXrIIu0yNPtcp53H0pNxkP+BiLQEB7h//ZeK1i8wN+X+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mJ16xAAAANsAAAAPAAAAAAAAAAAA&#10;AAAAAKECAABkcnMvZG93bnJldi54bWxQSwUGAAAAAAQABAD5AAAAkgMAAAAA&#10;" strokecolor="#0070c0" strokeweight="1.5pt"/>
                <v:group id="Group 14" o:spid="_x0000_s1029" style="position:absolute;width:26955;height:32607" coordorigin="6160,5493" coordsize="253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line id="Line 15" o:spid="_x0000_s1030" style="position:absolute;visibility:visible;mso-wrap-style:square" from="8030,747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siTcEAAADbAAAADwAAAGRycy9kb3ducmV2LnhtbESPQYvCMBSE7wv7H8ITvK2pCrpUo7iL&#10;Ym+iLnh9NM+2mLyUJKv13xtB8DjMzDfMfNlZI67kQ+NYwXCQgSAunW64UvB33Hx9gwgRWaNxTAru&#10;FGC5+PyYY67djfd0PcRKJAiHHBXUMba5lKGsyWIYuJY4eWfnLcYkfSW1x1uCWyNHWTaRFhtOCzW2&#10;9FtTeTn8WwXr8XQ72hXuNC62dufjz3BtnFGq3+tWMxCRuvgOv9qFVjCdwPNL+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+yJNwQAAANsAAAAPAAAAAAAAAAAAAAAA&#10;AKECAABkcnMvZG93bnJldi54bWxQSwUGAAAAAAQABAD5AAAAjwMAAAAA&#10;" strokecolor="#0070c0" strokeweight="1.5pt">
                    <v:stroke dashstyle="dash"/>
                  </v:line>
                  <v:line id="Line 16" o:spid="_x0000_s1031" style="position:absolute;flip:x;visibility:visible;mso-wrap-style:square" from="6160,5493" to="693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0shcEAAADbAAAADwAAAGRycy9kb3ducmV2LnhtbESPQYvCMBSE7wv+h/CEva2pwlqpRhFF&#10;kL1Iq3h+JM+22LyUJtr6783Cwh6HmfmGWW0G24gndb52rGA6SUAQa2dqLhVczoevBQgfkA02jknB&#10;izxs1qOPFWbG9ZzTswiliBD2GSqoQmgzKb2uyKKfuJY4ejfXWQxRdqU0HfYRbhs5S5K5tFhzXKiw&#10;pV1F+l48rILztdA6n/X75qRzTK8/Xn4XWqnP8bBdggg0hP/wX/toFKQp/H6JP0C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7SyFwQAAANsAAAAPAAAAAAAAAAAAAAAA&#10;AKECAABkcnMvZG93bnJldi54bWxQSwUGAAAAAAQABAD5AAAAjwMAAAAA&#10;" strokecolor="#0070c0" strokeweight="1.5pt"/>
                  <v:rect id="Rectangle 17" o:spid="_x0000_s1032" style="position:absolute;left:6930;top:549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r88EA&#10;AADbAAAADwAAAGRycy9kb3ducmV2LnhtbERPzWqDQBC+B/oOyxR6i2t6aIPJJoTQ0h5sadQHGNzR&#10;lbiz4m7VvH33UMjx4/vfHxfbi4lG3zlWsElSEMS10x23Cqryfb0F4QOyxt4xKbiRh+PhYbXHTLuZ&#10;LzQVoRUxhH2GCkwIQyalrw1Z9IkbiCPXuNFiiHBspR5xjuG2l89p+iItdhwbDA50NlRfi1+roGiq&#10;qvg2Lv+55eVXY83bR45XpZ4el9MORKAl3MX/7k+t4DWOjV/iD5CH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lq/PBAAAA2wAAAA8AAAAAAAAAAAAAAAAAmAIAAGRycy9kb3du&#10;cmV2LnhtbFBLBQYAAAAABAAEAPUAAACGAwAAAAA=&#10;" filled="f" strokecolor="#0070c0" strokeweight="1pt">
                    <v:stroke dashstyle="dash"/>
                  </v:rect>
                  <v:line id="Line 18" o:spid="_x0000_s1033" style="position:absolute;visibility:visible;mso-wrap-style:square" from="8690,585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ky5MUAAADbAAAADwAAAGRycy9kb3ducmV2LnhtbESPQWvCQBSE70L/w/IKvekmCjVNXSWI&#10;hRa8RD20t0f2NUnNvg27W5P++64geBxm5htmtRlNJy7kfGtZQTpLQBBXVrdcKzgd36YZCB+QNXaW&#10;ScEfedisHyYrzLUduKTLIdQiQtjnqKAJoc+l9FVDBv3M9sTR+7bOYIjS1VI7HCLcdHKeJM/SYMtx&#10;ocGetg1V58OvUbD4GtzuzD+fH7JMyyLdZoui3yv19DgWryACjeEevrXftYLlC1y/xB8g1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ky5MUAAADbAAAADwAAAAAAAAAA&#10;AAAAAAChAgAAZHJzL2Rvd25yZXYueG1sUEsFBgAAAAAEAAQA+QAAAJMDAAAAAA==&#10;" strokecolor="#0070c0" strokeweight="1.5pt"/>
                  <v:line id="Line 19" o:spid="_x0000_s1034" style="position:absolute;visibility:visible;mso-wrap-style:square" from="6160,5853" to="616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brXsEAAADbAAAADwAAAGRycy9kb3ducmV2LnhtbERPz2vCMBS+D/Y/hDfYbaZVGKUzliIK&#10;Cl7qdthuj+bZ1jYvJYm2++/NYbDjx/d7XcxmEHdyvrOsIF0kIIhrqztuFHx97t8yED4gaxwsk4Jf&#10;8lBsnp/WmGs7cUX3c2hEDGGfo4I2hDGX0tctGfQLOxJH7mKdwRCha6R2OMVwM8hlkrxLgx3HhhZH&#10;2rZU9+ebUbD6mdyu5+v3UVZpVabbbFWOJ6VeX+byA0SgOfyL/9wHrSCL6+OX+APk5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dutewQAAANsAAAAPAAAAAAAAAAAAAAAA&#10;AKECAABkcnMvZG93bnJldi54bWxQSwUGAAAAAAQABAD5AAAAjwMAAAAA&#10;" strokecolor="#0070c0" strokeweight="1.5pt"/>
                  <v:line id="Line 20" o:spid="_x0000_s1035" style="position:absolute;visibility:visible;mso-wrap-style:square" from="6160,7833" to="682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pOxcQAAADbAAAADwAAAGRycy9kb3ducmV2LnhtbESPQWvCQBSE74L/YXkFb7pJhRJSVwli&#10;QaGXqAe9PbKvSWr2bdhdTfrvu4WCx2FmvmFWm9F04kHOt5YVpIsEBHFldcu1gvPpY56B8AFZY2eZ&#10;FPyQh816Ollhru3AJT2OoRYRwj5HBU0IfS6lrxoy6Be2J47el3UGQ5SultrhEOGmk69J8iYNthwX&#10;Guxp21B1O96NguV1cLsbf18OskzLIt1my6L/VGr2MhbvIAKN4Rn+b++1giyFvy/xB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Ok7FxAAAANsAAAAPAAAAAAAAAAAA&#10;AAAAAKECAABkcnMvZG93bnJldi54bWxQSwUGAAAAAAQABAD5AAAAkgMAAAAA&#10;" strokecolor="#0070c0" strokeweight="1.5pt"/>
                  <v:line id="Line 21" o:spid="_x0000_s1036" style="position:absolute;flip:y;visibility:visible;mso-wrap-style:square" from="7920,7833" to="869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//OsEAAADbAAAADwAAAGRycy9kb3ducmV2LnhtbESPQYvCMBSE78L+h/AWvGlqYVWqUWQX&#10;YfEireL5kbxtyzYvpYm2/nsjCB6HmfmGWW8H24gbdb52rGA2TUAQa2dqLhWcT/vJEoQPyAYbx6Tg&#10;Th62m4/RGjPjes7pVoRSRAj7DBVUIbSZlF5XZNFPXUscvT/XWQxRdqU0HfYRbhuZJslcWqw5LlTY&#10;0ndF+r+4WgWnS6F1nvY/zVHnuLgcvPwqtFLjz2G3AhFoCO/wq/1rFCxTeH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T/86wQAAANsAAAAPAAAAAAAAAAAAAAAA&#10;AKECAABkcnMvZG93bnJldi54bWxQSwUGAAAAAAQABAD5AAAAjwMAAAAA&#10;" strokecolor="#0070c0" strokeweight="1.5pt"/>
                  <v:rect id="Rectangle 22" o:spid="_x0000_s1037" style="position:absolute;left:6820;top:657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yDcUA&#10;AADbAAAADwAAAGRycy9kb3ducmV2LnhtbESPT2vCQBTE7wW/w/IEb3WjhRKiq5SAaC8W/4D29si+&#10;Jmmyb0N2NfHbu4LgcZiZ3zDzZW9qcaXWlZYVTMYRCOLM6pJzBcfD6j0G4TyyxtoyKbiRg+Vi8DbH&#10;RNuOd3Td+1wECLsEFRTeN4mULivIoBvbhjh4f7Y16INsc6lb7ALc1HIaRZ/SYMlhocCG0oKyan8x&#10;Ck7b702V/sjtOv7Pu3N1Oab9b6TUaNh/zUB46v0r/GxvtIL4Ax5fw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fINxQAAANsAAAAPAAAAAAAAAAAAAAAAAJgCAABkcnMv&#10;ZG93bnJldi54bWxQSwUGAAAAAAQABAD1AAAAigMAAAAA&#10;" filled="f" strokecolor="#0070c0" strokeweight="1.5pt"/>
                  <v:line id="Line 23" o:spid="_x0000_s1038" style="position:absolute;flip:y;visibility:visible;mso-wrap-style:square" from="6160,7473" to="693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wFcMUAAADbAAAADwAAAGRycy9kb3ducmV2LnhtbESPQWvCQBSE74L/YXlCL6KbFimaukoJ&#10;tAR7aiKS40v2NUmbfRuyq8Z/7xYKPQ4z8w2z3Y+mExcaXGtZweMyAkFcWd1yreCYvy3WIJxH1thZ&#10;JgU3crDfTSdbjLW98iddMl+LAGEXo4LG+z6W0lUNGXRL2xMH78sOBn2QQy31gNcAN518iqJnabDl&#10;sNBgT0lD1U92NgoK/ZGV8/c0T6rNqZR4KPD7ZpV6mI2vLyA8jf4//NdOtYL1Cn6/hB8gd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4wFcMUAAADbAAAADwAAAAAAAAAA&#10;AAAAAAChAgAAZHJzL2Rvd25yZXYueG1sUEsFBgAAAAAEAAQA+QAAAJMDAAAAAA==&#10;" strokecolor="#0070c0" strokeweight="1.5pt">
                    <v:stroke dashstyle="dash"/>
                  </v:line>
                  <v:line id="Line 24" o:spid="_x0000_s1039" style="position:absolute;flip:x y;visibility:visible;mso-wrap-style:square" from="8030,5493" to="869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Gx7sUAAADbAAAADwAAAGRycy9kb3ducmV2LnhtbESPQWvCQBSE70L/w/IKvUiziaCE1DW0&#10;ouipaBr0+si+Jmmzb0N2q+m/7xYEj8PMfMMs89F04kKDay0rSKIYBHFldcu1gvJj+5yCcB5ZY2eZ&#10;FPySg3z1MFlipu2Vj3QpfC0ChF2GChrv+0xKVzVk0EW2Jw7epx0M+iCHWuoBrwFuOjmL44U02HJY&#10;aLCndUPVd/FjFFCxO2/Wb2V5qL/602KfbqfvPlHq6XF8fQHhafT38K291wrSOfx/C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Gx7sUAAADbAAAADwAAAAAAAAAA&#10;AAAAAAChAgAAZHJzL2Rvd25yZXYueG1sUEsFBgAAAAAEAAQA+QAAAJMDAAAAAA==&#10;" strokecolor="#0070c0" strokeweight="1.5pt"/>
                  <v:line id="Line 25" o:spid="_x0000_s1040" style="position:absolute;flip:x y;visibility:visible;mso-wrap-style:square" from="6930,5493" to="803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MvmcQAAADbAAAADwAAAGRycy9kb3ducmV2LnhtbESPQWvCQBSE70L/w/IKXqRu7CGE1DXY&#10;oNRTsWmo10f2mcRm34bsqvHfd4WCx2FmvmGW2Wg6caHBtZYVLOYRCOLK6pZrBeX39iUB4Tyyxs4y&#10;KbiRg2z1NFliqu2Vv+hS+FoECLsUFTTe96mUrmrIoJvbnjh4RzsY9EEOtdQDXgPcdPI1imJpsOWw&#10;0GBPeUPVb3E2Cqj4OGzy97Lc16f+J94l29mnXyg1fR7XbyA8jf4R/m/vtIIkhvu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Iy+ZxAAAANsAAAAPAAAAAAAAAAAA&#10;AAAAAKECAABkcnMvZG93bnJldi54bWxQSwUGAAAAAAQABAD5AAAAkgMAAAAA&#10;" strokecolor="#0070c0" strokeweight="1.5pt"/>
                </v:group>
              </v:group>
            </w:pict>
          </mc:Fallback>
        </mc:AlternateContent>
      </w:r>
    </w:p>
    <w:p w:rsidR="001529CE" w:rsidRDefault="001529CE" w:rsidP="00A966BE"/>
    <w:p w:rsidR="001529CE" w:rsidRDefault="00AD7858" w:rsidP="00A966BE">
      <w:r w:rsidRPr="00702B0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BFAC52" wp14:editId="06429E5C">
                <wp:simplePos x="0" y="0"/>
                <wp:positionH relativeFrom="column">
                  <wp:posOffset>3434715</wp:posOffset>
                </wp:positionH>
                <wp:positionV relativeFrom="paragraph">
                  <wp:posOffset>120015</wp:posOffset>
                </wp:positionV>
                <wp:extent cx="2479675" cy="988695"/>
                <wp:effectExtent l="19050" t="0" r="34925" b="20955"/>
                <wp:wrapNone/>
                <wp:docPr id="3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479675" cy="988695"/>
                          <a:chOff x="0" y="0"/>
                          <a:chExt cx="4070" cy="1620"/>
                        </a:xfrm>
                      </wpg:grpSpPr>
                      <wps:wsp>
                        <wps:cNvPr id="32" name="Line 62"/>
                        <wps:cNvCnPr/>
                        <wps:spPr bwMode="auto">
                          <a:xfrm>
                            <a:off x="3520" y="0"/>
                            <a:ext cx="550" cy="108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" name="Group 6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070" cy="1620"/>
                            <a:chOff x="0" y="0"/>
                            <a:chExt cx="4070" cy="1620"/>
                          </a:xfrm>
                        </wpg:grpSpPr>
                        <wps:wsp>
                          <wps:cNvPr id="34" name="Line 64"/>
                          <wps:cNvCnPr/>
                          <wps:spPr bwMode="auto">
                            <a:xfrm>
                              <a:off x="2420" y="0"/>
                              <a:ext cx="11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Group 6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070" cy="1620"/>
                              <a:chOff x="0" y="0"/>
                              <a:chExt cx="4070" cy="1620"/>
                            </a:xfrm>
                          </wpg:grpSpPr>
                          <wps:wsp>
                            <wps:cNvPr id="36" name="Line 66"/>
                            <wps:cNvCnPr/>
                            <wps:spPr bwMode="auto">
                              <a:xfrm flipV="1">
                                <a:off x="2200" y="1080"/>
                                <a:ext cx="1870" cy="54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7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70" cy="1620"/>
                                <a:chOff x="0" y="0"/>
                                <a:chExt cx="4070" cy="1620"/>
                              </a:xfrm>
                            </wpg:grpSpPr>
                            <wps:wsp>
                              <wps:cNvPr id="38" name="Line 68"/>
                              <wps:cNvCnPr/>
                              <wps:spPr bwMode="auto">
                                <a:xfrm flipV="1">
                                  <a:off x="550" y="0"/>
                                  <a:ext cx="187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B0F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69"/>
                              <wps:cNvCnPr/>
                              <wps:spPr bwMode="auto">
                                <a:xfrm flipV="1">
                                  <a:off x="1650" y="0"/>
                                  <a:ext cx="187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B0F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70"/>
                              <wps:cNvCnPr/>
                              <wps:spPr bwMode="auto">
                                <a:xfrm flipV="1">
                                  <a:off x="0" y="1080"/>
                                  <a:ext cx="187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B0F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71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0" y="540"/>
                                  <a:ext cx="2200" cy="1080"/>
                                </a:xfrm>
                                <a:custGeom>
                                  <a:avLst/>
                                  <a:gdLst>
                                    <a:gd name="G0" fmla="+- 5400 0 0"/>
                                    <a:gd name="G1" fmla="+- 21600 0 5400"/>
                                    <a:gd name="G2" fmla="*/ 5400 1 2"/>
                                    <a:gd name="G3" fmla="+- 21600 0 G2"/>
                                    <a:gd name="G4" fmla="+/ 5400 21600 2"/>
                                    <a:gd name="G5" fmla="+/ G1 0 2"/>
                                    <a:gd name="G6" fmla="*/ 21600 21600 5400"/>
                                    <a:gd name="G7" fmla="*/ G6 1 2"/>
                                    <a:gd name="G8" fmla="+- 21600 0 G7"/>
                                    <a:gd name="G9" fmla="*/ 21600 1 2"/>
                                    <a:gd name="G10" fmla="+- 5400 0 G9"/>
                                    <a:gd name="G11" fmla="?: G10 G8 0"/>
                                    <a:gd name="G12" fmla="?: G10 G7 21600"/>
                                    <a:gd name="T0" fmla="*/ 18900 w 21600"/>
                                    <a:gd name="T1" fmla="*/ 10800 h 21600"/>
                                    <a:gd name="T2" fmla="*/ 10800 w 21600"/>
                                    <a:gd name="T3" fmla="*/ 21600 h 21600"/>
                                    <a:gd name="T4" fmla="*/ 2700 w 21600"/>
                                    <a:gd name="T5" fmla="*/ 10800 h 21600"/>
                                    <a:gd name="T6" fmla="*/ 10800 w 21600"/>
                                    <a:gd name="T7" fmla="*/ 0 h 21600"/>
                                    <a:gd name="T8" fmla="*/ 4500 w 21600"/>
                                    <a:gd name="T9" fmla="*/ 4500 h 21600"/>
                                    <a:gd name="T10" fmla="*/ 17100 w 21600"/>
                                    <a:gd name="T11" fmla="*/ 171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B0F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02B0B" w:rsidRDefault="00702B0B" w:rsidP="00702B0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42" name="AutoShape 72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870" y="0"/>
                                  <a:ext cx="2200" cy="1080"/>
                                </a:xfrm>
                                <a:custGeom>
                                  <a:avLst/>
                                  <a:gdLst>
                                    <a:gd name="G0" fmla="+- 5400 0 0"/>
                                    <a:gd name="G1" fmla="+- 21600 0 5400"/>
                                    <a:gd name="G2" fmla="*/ 5400 1 2"/>
                                    <a:gd name="G3" fmla="+- 21600 0 G2"/>
                                    <a:gd name="G4" fmla="+/ 5400 21600 2"/>
                                    <a:gd name="G5" fmla="+/ G1 0 2"/>
                                    <a:gd name="G6" fmla="*/ 21600 21600 5400"/>
                                    <a:gd name="G7" fmla="*/ G6 1 2"/>
                                    <a:gd name="G8" fmla="+- 21600 0 G7"/>
                                    <a:gd name="G9" fmla="*/ 21600 1 2"/>
                                    <a:gd name="G10" fmla="+- 5400 0 G9"/>
                                    <a:gd name="G11" fmla="?: G10 G8 0"/>
                                    <a:gd name="G12" fmla="?: G10 G7 21600"/>
                                    <a:gd name="T0" fmla="*/ 18900 w 21600"/>
                                    <a:gd name="T1" fmla="*/ 10800 h 21600"/>
                                    <a:gd name="T2" fmla="*/ 10800 w 21600"/>
                                    <a:gd name="T3" fmla="*/ 21600 h 21600"/>
                                    <a:gd name="T4" fmla="*/ 2700 w 21600"/>
                                    <a:gd name="T5" fmla="*/ 10800 h 21600"/>
                                    <a:gd name="T6" fmla="*/ 10800 w 21600"/>
                                    <a:gd name="T7" fmla="*/ 0 h 21600"/>
                                    <a:gd name="T8" fmla="*/ 4500 w 21600"/>
                                    <a:gd name="T9" fmla="*/ 4500 h 21600"/>
                                    <a:gd name="T10" fmla="*/ 17100 w 21600"/>
                                    <a:gd name="T11" fmla="*/ 171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B0F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02B0B" w:rsidRDefault="00702B0B" w:rsidP="00702B0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270.45pt;margin-top:9.45pt;width:195.25pt;height:77.85pt;z-index:251662336;mso-width-relative:margin;mso-height-relative:margin" coordsize="407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">
                <v:line id="Line 62" o:spid="_x0000_s1027" style="position:absolute;visibility:visible;mso-wrap-style:square" from="3520,0" to="407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w468UAAADbAAAADwAAAGRycy9kb3ducmV2LnhtbESPQWvCQBSE70L/w/IKvYhuTEFqdJUi&#10;bSnopamgx2f2mYRm34bsxkR/vSsIPQ4z8w2zWPWmEmdqXGlZwWQcgSDOrC45V7D7/Ry9gXAeWWNl&#10;mRRcyMFq+TRYYKJtxz90Tn0uAoRdggoK7+tESpcVZNCNbU0cvJNtDPogm1zqBrsAN5WMo2gqDZYc&#10;FgqsaV1Q9pe2RsGw3ey3x6+0u8bH9qD3+GFnFCn18ty/z0F46v1/+NH+1gpeY7h/C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w468UAAADbAAAADwAAAAAAAAAA&#10;AAAAAAChAgAAZHJzL2Rvd25yZXYueG1sUEsFBgAAAAAEAAQA+QAAAJMDAAAAAA==&#10;" strokecolor="#00b0f0" strokeweight="1.5pt"/>
                <v:group id="Group 63" o:spid="_x0000_s1028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Line 64" o:spid="_x0000_s1029" style="position:absolute;visibility:visible;mso-wrap-style:square" from="2420,0" to="35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kFBMUAAADbAAAADwAAAGRycy9kb3ducmV2LnhtbESPQWvCQBSE74X+h+UVvIhutCJtdJUi&#10;KkK9mAr2+Mw+k9Ds25DdmNRf3xWEHoeZ+YaZLztTiivVrrCsYDSMQBCnVhecKTh+bQZvIJxH1lha&#10;JgW/5GC5eH6aY6xtywe6Jj4TAcIuRgW591UspUtzMuiGtiIO3sXWBn2QdSZ1jW2Am1KOo2gqDRYc&#10;FnKsaJVT+pM0RkG/+Tztz9ukvY3Pzbc+4dq+U6RU76X7mIHw1Pn/8KO90wpeJ3D/En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XkFBMUAAADbAAAADwAAAAAAAAAA&#10;AAAAAAChAgAAZHJzL2Rvd25yZXYueG1sUEsFBgAAAAAEAAQA+QAAAJMDAAAAAA==&#10;" strokecolor="#00b0f0" strokeweight="1.5pt"/>
                  <v:group id="Group 65" o:spid="_x0000_s1030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Line 66" o:spid="_x0000_s1031" style="position:absolute;flip:y;visibility:visible;mso-wrap-style:square" from="2200,1080" to="4070,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zercQAAADbAAAADwAAAGRycy9kb3ducmV2LnhtbESPQWvCQBSE74L/YXlCb3VTC6nEbETE&#10;Qj2U1ljo9Zl9JqnZt2F3q/Hfu4WCx2FmvmHy5WA6cSbnW8sKnqYJCOLK6pZrBV/718c5CB+QNXaW&#10;ScGVPCyL8SjHTNsL7+hchlpECPsMFTQh9JmUvmrIoJ/anjh6R+sMhihdLbXDS4SbTs6SJJUGW44L&#10;Dfa0bqg6lb9GwTfRz3BYp5vTdlW/84c+bN3ni1IPk2G1ABFoCPfwf/tNK3hO4e9L/AGy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rN6txAAAANsAAAAPAAAAAAAAAAAA&#10;AAAAAKECAABkcnMvZG93bnJldi54bWxQSwUGAAAAAAQABAD5AAAAkgMAAAAA&#10;" strokecolor="#00b0f0" strokeweight="1.5pt"/>
                    <v:group id="Group 67" o:spid="_x0000_s1032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line id="Line 68" o:spid="_x0000_s1033" style="position:absolute;flip:y;visibility:visible;mso-wrap-style:square" from="550,0" to="2420,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/vRMEAAADbAAAADwAAAGRycy9kb3ducmV2LnhtbERPz2vCMBS+C/4P4Q12s+kc6KhGkaIw&#10;D2OuG3h9bd7ars1LSTLt/vvlIHj8+H6vt6PpxYWcby0reEpSEMSV1S3XCr4+D7MXED4ga+wtk4I/&#10;8rDdTCdrzLS98gddilCLGMI+QwVNCEMmpa8aMugTOxBH7ts6gyFCV0vt8BrDTS/nabqQBluODQ0O&#10;lDdUdcWvUXAm+hnLfLHvjrv6jd91eXSnpVKPD+NuBSLQGO7im/tVK3iOY+OX+AP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f+9EwQAAANsAAAAPAAAAAAAAAAAAAAAA&#10;AKECAABkcnMvZG93bnJldi54bWxQSwUGAAAAAAQABAD5AAAAjwMAAAAA&#10;" strokecolor="#00b0f0" strokeweight="1.5pt"/>
                      <v:line id="Line 69" o:spid="_x0000_s1034" style="position:absolute;flip:y;visibility:visible;mso-wrap-style:square" from="1650,0" to="3520,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NK38QAAADbAAAADwAAAGRycy9kb3ducmV2LnhtbESPQWvCQBSE70L/w/KE3urGFrTGbERE&#10;oR6KbSp4fWZfk9Ts27C71fTfu0LB4zAz3zDZojetOJPzjWUF41ECgri0uuFKwf5r8/QKwgdkja1l&#10;UvBHHhb5wyDDVNsLf9K5CJWIEPYpKqhD6FIpfVmTQT+yHXH0vq0zGKJ0ldQOLxFuWvmcJBNpsOG4&#10;UGNHq5rKU/FrFByIfvrjarI+bZfVO+/0ces+pko9DvvlHESgPtzD/+03reBlBrcv8QfI/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0rfxAAAANsAAAAPAAAAAAAAAAAA&#10;AAAAAKECAABkcnMvZG93bnJldi54bWxQSwUGAAAAAAQABAD5AAAAkgMAAAAA&#10;" strokecolor="#00b0f0" strokeweight="1.5pt"/>
                      <v:line id="Line 70" o:spid="_x0000_s1035" style="position:absolute;flip:y;visibility:visible;mso-wrap-style:square" from="0,1080" to="1870,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1gmcIAAADbAAAADwAAAGRycy9kb3ducmV2LnhtbESPTWvCQBCG74L/YRmhN90oRUp0FQkE&#10;qtCDxou3ITv5wOxszG41/fedQ6HH4Z33mXm2+9F16klDaD0bWC4SUMSlty3XBq5FPv8AFSKyxc4z&#10;GfihAPvddLLF1PoXn+l5ibUSCIcUDTQx9qnWoWzIYVj4nliyyg8Oo4xDre2AL4G7Tq+SZK0dtiwX&#10;Guwpa6i8X76dUOzX49blWBzzrMSqcKtTlTlj3mbjYQMq0hj/l//an9bAu3wvLuIB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1gmcIAAADbAAAADwAAAAAAAAAAAAAA&#10;AAChAgAAZHJzL2Rvd25yZXYueG1sUEsFBgAAAAAEAAQA+QAAAJADAAAAAA==&#10;" strokecolor="#00b0f0" strokeweight="1.5pt">
                        <v:stroke dashstyle="dash"/>
                      </v:line>
                      <v:shape id="AutoShape 71" o:spid="_x0000_s1036" style="position:absolute;top:540;width:2200;height:108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u0FcUA&#10;AADbAAAADwAAAGRycy9kb3ducmV2LnhtbESPT2vCQBTE7wW/w/IEb3UTtSLRVUT800stpi16fGSf&#10;STD7NmRXTb99tyB4HGbmN8xs0ZpK3KhxpWUFcT8CQZxZXXKu4Ptr8zoB4TyyxsoyKfglB4t552WG&#10;ibZ3PtAt9bkIEHYJKii8rxMpXVaQQde3NXHwzrYx6INscqkbvAe4qeQgisbSYMlhocCaVgVll/Rq&#10;FKRv8eS4/vDjn+3whKf95XN3WJ2V6nXb5RSEp9Y/w4/2u1YwiuH/S/g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7QVxQAAANsAAAAPAAAAAAAAAAAAAAAAAJgCAABkcnMv&#10;ZG93bnJldi54bWxQSwUGAAAAAAQABAD1AAAAigMAAAAA&#10;" adj="-11796480,,5400" path="m,l5400,21600r10800,l21600,,,xe" filled="f" strokecolor="#00b0f0" strokeweight="1.5pt">
                        <v:stroke joinstyle="miter"/>
                        <v:formulas/>
                        <v:path o:connecttype="custom" o:connectlocs="1925,540;1100,1080;275,540;1100,0" o:connectangles="0,0,0,0" textboxrect="4497,4500,17103,17100"/>
                        <v:textbox>
                          <w:txbxContent>
                            <w:p w:rsidR="00702B0B" w:rsidRDefault="00702B0B" w:rsidP="00702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AutoShape 72" o:spid="_x0000_s1037" style="position:absolute;left:1870;width:2200;height:108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82sMA&#10;AADbAAAADwAAAGRycy9kb3ducmV2LnhtbESPQWsCMRSE74X+h/AKvdWsokW2RpGC0EOLdhXPj80z&#10;m7p5WZJ03f77RhA8DjPzDbNYDa4VPYVoPSsYjwoQxLXXlo2Cw37zMgcRE7LG1jMp+KMIq+XjwwJL&#10;7S/8TX2VjMgQjiUqaFLqSilj3ZDDOPIdcfZOPjhMWQYjdcBLhrtWToriVTq0nBca7Oi9ofpc/ToF&#10;aKdGbvufT1vNv6rTLoyPM7NR6vlpWL+BSDSke/jW/tAKphO4fs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W82sMAAADbAAAADwAAAAAAAAAAAAAAAACYAgAAZHJzL2Rv&#10;d25yZXYueG1sUEsFBgAAAAAEAAQA9QAAAIgDAAAAAA==&#10;" adj="-11796480,,5400" path="m,l5400,21600r10800,l21600,,,xe" filled="f" strokecolor="#00b0f0" strokeweight="1pt">
                        <v:stroke dashstyle="dash" joinstyle="miter"/>
                        <v:formulas/>
                        <v:path o:connecttype="custom" o:connectlocs="1925,540;1100,1080;275,540;1100,0" o:connectangles="0,0,0,0" textboxrect="4497,4500,17103,17100"/>
                        <v:textbox>
                          <w:txbxContent>
                            <w:p w:rsidR="00702B0B" w:rsidRDefault="00702B0B" w:rsidP="00702B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1529CE" w:rsidRDefault="001529CE" w:rsidP="00A966BE"/>
    <w:p w:rsidR="001529CE" w:rsidRDefault="001529CE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529CE" w:rsidRDefault="001529CE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529CE" w:rsidRPr="00A966BE" w:rsidRDefault="00A139A7" w:rsidP="00702B0B">
      <w:pPr>
        <w:ind w:left="1146"/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BED761B" wp14:editId="0FD8E5F8">
                <wp:simplePos x="0" y="0"/>
                <wp:positionH relativeFrom="column">
                  <wp:posOffset>4578985</wp:posOffset>
                </wp:positionH>
                <wp:positionV relativeFrom="paragraph">
                  <wp:posOffset>1740535</wp:posOffset>
                </wp:positionV>
                <wp:extent cx="1363345" cy="1429385"/>
                <wp:effectExtent l="0" t="0" r="27305" b="18415"/>
                <wp:wrapNone/>
                <wp:docPr id="67" name="Grupa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1429385"/>
                          <a:chOff x="0" y="0"/>
                          <a:chExt cx="2166828" cy="2271370"/>
                        </a:xfrm>
                      </wpg:grpSpPr>
                      <wps:wsp>
                        <wps:cNvPr id="4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Łącznik prostoliniowy 66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7" o:spid="_x0000_s1026" style="position:absolute;margin-left:360.55pt;margin-top:137.05pt;width:107.35pt;height:112.55pt;z-index:25166438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X9kMQA&#10;AADbAAAADwAAAGRycy9kb3ducmV2LnhtbESPQWvCQBSE70L/w/IKvZmNrahEVwkFab01idDra/aZ&#10;hGbfht01pv++Wyh4HGbmG2Z3mEwvRnK+s6xgkaQgiGurO24UnKvjfAPCB2SNvWVS8EMeDvuH2Q4z&#10;bW9c0FiGRkQI+wwVtCEMmZS+bsmgT+xAHL2LdQZDlK6R2uEtwk0vn9N0JQ12HBdaHOi1pfq7vBoF&#10;RXV6CR+nr/J4zZebRZW/FaP7VOrpccq3IAJN4R7+b79rBcs1/H2JP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/ZDEAAAA2wAAAA8AAAAAAAAAAAAAAAAAmAIAAGRycy9k&#10;b3ducmV2LnhtbFBLBQYAAAAABAAEAPUAAACJAwAAAAA=&#10;" adj="5936" filled="f" strokecolor="#e36c0a [2409]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vm/8IAAADbAAAADwAAAGRycy9kb3ducmV2LnhtbERPz2vCMBS+D/wfwhN2GTN1DJHOKCrb&#10;GMyL2iG7PZpnU2xeQpPW+t8vh4HHj+/3YjXYRvTUhtqxgukkA0FcOl1zpaA4fjzPQYSIrLFxTApu&#10;FGC1HD0sMNfuynvqD7ESKYRDjgpMjD6XMpSGLIaJ88SJO7vWYkywraRu8ZrCbSNfsmwmLdacGgx6&#10;2hoqL4fOKtifTh3uyif3ffOf7/S7KcyPL5R6HA/rNxCRhngX/7u/tILXNDZ9S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1vm/8IAAADbAAAADwAAAAAAAAAAAAAA&#10;AAChAgAAZHJzL2Rvd25yZXYueG1sUEsFBgAAAAAEAAQA+QAAAJADAAAAAA==&#10;" strokecolor="#e36c0a [2409]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KgQcUAAADbAAAADwAAAGRycy9kb3ducmV2LnhtbESPQWvCQBSE74L/YXmCN91UatXUVWxB&#10;CFKRWhG8PbLPJCT7Ns2uGv+9Wyh4HGbmG2a+bE0lrtS4wrKCl2EEgji1uuBMweFnPZiCcB5ZY2WZ&#10;FNzJwXLR7cwx1vbG33Td+0wECLsYFeTe17GULs3JoBvamjh4Z9sY9EE2mdQN3gLcVHIURW/SYMFh&#10;IceaPnNKy/3FKNh9/K4n5XiyPZYuwfM0weT0tVGq32tX7yA8tf4Z/m8nWsHrDP6+hB8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KgQcUAAADbAAAADwAAAAAAAAAA&#10;AAAAAAChAgAAZHJzL2Rvd25yZXYueG1sUEsFBgAAAAAEAAQA+QAAAJMDAAAAAA==&#10;" strokecolor="#e36c0a [2409]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2CDcEAAADbAAAADwAAAGRycy9kb3ducmV2LnhtbERP3WrCMBS+H/gO4Qi7EU11TKUaxTkG&#10;g4HgzwMcmmNT2pyUJKvtnn65GOzy4/vf7nvbiI58qBwrmM8yEMSF0xWXCm7Xj+kaRIjIGhvHpGCg&#10;APvd6GmLuXYPPlN3iaVIIRxyVGBibHMpQ2HIYpi5ljhxd+ctxgR9KbXHRwq3jVxk2VJarDg1GGzp&#10;aKioL99WQf21InP6GbydGFkPk+76Yt/elXoe94cNiEh9/Bf/uT+1gte0Pn1JP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jYINwQAAANsAAAAPAAAAAAAAAAAAAAAA&#10;AKECAABkcnMvZG93bnJldi54bWxQSwUGAAAAAAQABAD5AAAAjwMAAAAA&#10;" strokecolor="#e36c0a [2409]" strokeweight="1.5pt">
                  <v:stroke dashstyle="dash"/>
                </v:line>
                <v:line id="Łącznik prostoliniowy 66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x/GMIAAADbAAAADwAAAGRycy9kb3ducmV2LnhtbESPQWsCMRSE74L/ITyhF9FsPSxlNYoK&#10;ireiXfD62DyT1c3LdhN1++8bodDjMDPfMItV7xrxoC7UnhW8TzMQxJXXNRsF5ddu8gEiRGSNjWdS&#10;8EMBVsvhYIGF9k8+0uMUjUgQDgUqsDG2hZShsuQwTH1LnLyL7xzGJDsjdYfPBHeNnGVZLh3WnBYs&#10;trS1VN1Od6fAHDbVmnY2+zT7a0nluf6ejbdKvY369RxEpD7+h//aB60gz+H1Jf0A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Fx/GMIAAADbAAAADwAAAAAAAAAAAAAA&#10;AAChAgAAZHJzL2Rvd25yZXYueG1sUEsFBgAAAAAEAAQA+QAAAJADAAAAAA==&#10;" strokecolor="#e36c0a [2409]" strokeweight="1.5pt"/>
              </v:group>
            </w:pict>
          </mc:Fallback>
        </mc:AlternateContent>
      </w:r>
      <w:r w:rsidR="00AD7858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285D01" wp14:editId="1384E262">
                <wp:simplePos x="0" y="0"/>
                <wp:positionH relativeFrom="column">
                  <wp:posOffset>2496820</wp:posOffset>
                </wp:positionH>
                <wp:positionV relativeFrom="paragraph">
                  <wp:posOffset>527050</wp:posOffset>
                </wp:positionV>
                <wp:extent cx="1491615" cy="2494280"/>
                <wp:effectExtent l="0" t="19050" r="32385" b="39370"/>
                <wp:wrapNone/>
                <wp:docPr id="55" name="Grupa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1615" cy="2494280"/>
                          <a:chOff x="0" y="8793"/>
                          <a:chExt cx="1248507" cy="2087116"/>
                        </a:xfrm>
                      </wpg:grpSpPr>
                      <wps:wsp>
                        <wps:cNvPr id="56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47650" y="2095908"/>
                            <a:ext cx="75968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7" name="Grupa 57"/>
                        <wpg:cNvGrpSpPr/>
                        <wpg:grpSpPr>
                          <a:xfrm>
                            <a:off x="0" y="8793"/>
                            <a:ext cx="1248507" cy="2087116"/>
                            <a:chOff x="0" y="8793"/>
                            <a:chExt cx="1248507" cy="2087116"/>
                          </a:xfrm>
                        </wpg:grpSpPr>
                        <wps:wsp>
                          <wps:cNvPr id="58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2" y="8793"/>
                              <a:ext cx="1232388" cy="863470"/>
                            </a:xfrm>
                            <a:prstGeom prst="pentagon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702B0B" w:rsidRDefault="00702B0B" w:rsidP="00702B0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wrap="square" anchor="ctr"/>
                        </wps:wsp>
                        <wps:wsp>
                          <wps:cNvPr id="59" name="AutoShape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4253" y="8793"/>
                              <a:ext cx="733" cy="121476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338608"/>
                              <a:ext cx="8793" cy="122779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158" y="872261"/>
                              <a:ext cx="2026" cy="122330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6064" y="872263"/>
                              <a:ext cx="127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507" y="342900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4253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564917"/>
                              <a:ext cx="246184" cy="53083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7334" y="1566399"/>
                              <a:ext cx="239219" cy="52951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55" o:spid="_x0000_s1038" style="position:absolute;left:0;text-align:left;margin-left:196.6pt;margin-top:41.5pt;width:117.45pt;height:196.4pt;z-index:251668480;mso-width-relative:margin;mso-height-relative:margin" coordorigin=",87" coordsize="12485,20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39" type="#_x0000_t32" style="position:absolute;left:2476;top:20959;width:75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ySw8MAAADbAAAADwAAAGRycy9kb3ducmV2LnhtbESP32rCMBTG74W9QziD3WmqLK1Uo2zC&#10;YAoiuj3AsTlry5qT0kStb28EwcuP78+Pb77sbSPO1PnasYbxKAFBXDhTc6nh9+drOAXhA7LBxjFp&#10;uJKH5eJlMMfcuAvv6XwIpYgj7HPUUIXQ5lL6oiKLfuRa4uj9uc5iiLIrpenwEsdtIydJkkqLNUdC&#10;hS2tKir+DycbuWqabVfHfldk6v1zk5brsaqV1m+v/ccMRKA+PMOP9rfRoFK4f4k/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MksPDAAAA2wAAAA8AAAAAAAAAAAAA&#10;AAAAoQIAAGRycy9kb3ducmV2LnhtbFBLBQYAAAAABAAEAPkAAACRAwAAAAA=&#10;" strokecolor="#00b050" strokeweight="1.5pt">
                  <v:shadow color="#eeece1 [3214]"/>
                </v:shape>
                <v:group id="Grupa 57" o:spid="_x0000_s1040" style="position:absolute;top:87;width:12485;height:20872" coordorigin=",87" coordsize="12485,20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AutoShape 27" o:spid="_x0000_s1041" type="#_x0000_t56" style="position:absolute;left:87;top:87;width:12324;height:8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tajsIA&#10;AADbAAAADwAAAGRycy9kb3ducmV2LnhtbERPTWvCQBC9F/wPywi9NRtb2kh0DbYQ6cFLVaLHITsm&#10;IdnZkN2a+O/dQ6HHx/teZ5PpxI0G11hWsIhiEMSl1Q1XCk7H/GUJwnlkjZ1lUnAnB9lm9rTGVNuR&#10;f+h28JUIIexSVFB736dSurImgy6yPXHgrnYw6AMcKqkHHEO46eRrHH9Igw2Hhhp7+qqpbA+/RsHl&#10;rS2Wxf78mcvklIz5WFSF3yn1PJ+2KxCeJv8v/nN/awXvYWz4En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1qOwgAAANsAAAAPAAAAAAAAAAAAAAAAAJgCAABkcnMvZG93&#10;bnJldi54bWxQSwUGAAAAAAQABAD1AAAAhwMAAAAA&#10;" filled="f" fillcolor="#4f81bd [3204]" strokecolor="#00b050" strokeweight="1.5pt">
                    <v:shadow color="#eeece1 [3214]"/>
                    <v:textbox>
                      <w:txbxContent>
                        <w:p w:rsidR="00702B0B" w:rsidRDefault="00702B0B" w:rsidP="00702B0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4" o:spid="_x0000_s1042" type="#_x0000_t32" style="position:absolute;left:6242;top:87;width:7;height:121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EbhsMAAADbAAAADwAAAGRycy9kb3ducmV2LnhtbESP3YrCMBSE7xf2HcJZ8G5NV1S0GkWE&#10;BUEU/AMvT5tjU2xOShO1vv1mQfBymJlvmOm8tZW4U+NLxwp+ugkI4tzpkgsFx8Pv9wiED8gaK8ek&#10;4Eke5rPPjymm2j14R/d9KESEsE9RgQmhTqX0uSGLvutq4uhdXGMxRNkUUjf4iHBbyV6SDKXFkuOC&#10;wZqWhvLr/mYV9BfDba8whpbnU5ZR5jbtejtWqvPVLiYgArXhHX61V1rBYAz/X+IPk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RG4bDAAAA2wAAAA8AAAAAAAAAAAAA&#10;AAAAoQIAAGRycy9kb3ducmV2LnhtbFBLBQYAAAAABAAEAPkAAACRAwAAAAA=&#10;" strokecolor="#00b050" strokeweight="1.5pt">
                    <v:stroke dashstyle="dash"/>
                    <v:shadow color="#eeece1 [3214]"/>
                  </v:shape>
                  <v:shape id="AutoShape 35" o:spid="_x0000_s1043" type="#_x0000_t32" style="position:absolute;top:3386;width:87;height:122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SG9MAAAADbAAAADwAAAGRycy9kb3ducmV2LnhtbERPTYvCMBC9C/6HMII3TdeDSG0U11Xw&#10;omhdPA/NbFtsJt0k1e6/3xwEj4/3na1704gHOV9bVvAxTUAQF1bXXCr4vu4nCxA+IGtsLJOCP/Kw&#10;Xg0HGabaPvlCjzyUIoawT1FBFUKbSumLigz6qW2JI/djncEQoSuldviM4aaRsySZS4M1x4YKW9pW&#10;VNzzzig47t3l9rU7b3/rnnef3WnR3XKv1HjUb5YgAvXhLX65D1rBPK6PX+IPkK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lUhvTAAAAA2wAAAA8AAAAAAAAAAAAAAAAA&#10;oQIAAGRycy9kb3ducmV2LnhtbFBLBQYAAAAABAAEAPkAAACOAwAAAAA=&#10;" strokecolor="#00b050" strokeweight="1.5pt">
                    <v:shadow color="#eeece1 [3214]"/>
                  </v:shape>
                  <v:shape id="AutoShape 36" o:spid="_x0000_s1044" type="#_x0000_t32" style="position:absolute;left:2441;top:8722;width:20;height:122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nACsIAAADbAAAADwAAAGRycy9kb3ducmV2LnhtbESP3YrCMBCF7wXfIYzg3ZpWbJWuUVQQ&#10;VFhEdx9gthnbYjMpTdT69mZhwcvD+fk482VnanGn1lWWFcSjCARxbnXFhYKf7+3HDITzyBpry6Tg&#10;SQ6Wi35vjpm2Dz7R/ewLEUbYZaig9L7JpHR5SQbdyDbEwbvY1qAPsi2kbvERxk0tx1GUSoMVB0KJ&#10;DW1Kyq/nmwncZDb92vx2x3yaTNaHtNjHSZUoNRx0q08Qnjr/Dv+3d1pBGsPfl/A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snACsIAAADbAAAADwAAAAAAAAAAAAAA&#10;AAChAgAAZHJzL2Rvd25yZXYueG1sUEsFBgAAAAAEAAQA+QAAAJADAAAAAA==&#10;" strokecolor="#00b050" strokeweight="1.5pt">
                    <v:shadow color="#eeece1 [3214]"/>
                  </v:shape>
                  <v:shape id="AutoShape 37" o:spid="_x0000_s1045" type="#_x0000_t32" style="position:absolute;left:10060;top:8722;width:13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tefcIAAADbAAAADwAAAGRycy9kb3ducmV2LnhtbESP3YrCMBCF7xd8hzCCd5oqtkrXKCoI&#10;Koio+wCzzWxbbCaliVrf3gjCXh7Oz8eZLVpTiTs1rrSsYDiIQBBnVpecK/i5bPpTEM4ja6wsk4In&#10;OVjMO18zTLV98InuZ5+LMMIuRQWF93UqpcsKMugGtiYO3p9tDPogm1zqBh9h3FRyFEWJNFhyIBRY&#10;07qg7Hq+mcCNp5PD+rc9ZpN4vNon+W4Yl7FSvW67/AbhqfX/4U97qxUkI3h/CT9Az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tefcIAAADbAAAADwAAAAAAAAAAAAAA&#10;AAChAgAAZHJzL2Rvd25yZXYueG1sUEsFBgAAAAAEAAQA+QAAAJADAAAAAA==&#10;" strokecolor="#00b050" strokeweight="1.5pt">
                    <v:shadow color="#eeece1 [3214]"/>
                  </v:shape>
                  <v:shape id="AutoShape 38" o:spid="_x0000_s1046" type="#_x0000_t32" style="position:absolute;left:12485;top:3429;width:0;height:122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f75sQAAADbAAAADwAAAGRycy9kb3ducmV2LnhtbESP3WrCQBCF7wXfYRmhd3UT2yQSXYMV&#10;Cq0gpdEHGLPTJDQ7G7JbTd++KxS8PJyfj7MuRtOJCw2utawgnkcgiCurW64VnI6vj0sQziNr7CyT&#10;gl9yUGymkzXm2l75ky6lr0UYYZejgsb7PpfSVQ0ZdHPbEwfvyw4GfZBDLfWA1zBuOrmIolQabDkQ&#10;Guxp11D1Xf6YwE2W2WF3Hj+qLHl+2af1e5y0iVIPs3G7AuFp9Pfwf/tNK0if4PYl/AC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V/vmxAAAANsAAAAPAAAAAAAAAAAA&#10;AAAAAKECAABkcnMvZG93bnJldi54bWxQSwUGAAAAAAQABAD5AAAAkgMAAAAA&#10;" strokecolor="#00b050" strokeweight="1.5pt">
                    <v:shadow color="#eeece1 [3214]"/>
                  </v:shape>
                  <v:shape id="AutoShape 40" o:spid="_x0000_s1047" type="#_x0000_t32" style="position:absolute;top:12221;width:6223;height:33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x+pcIAAADbAAAADwAAAGRycy9kb3ducmV2LnhtbESP3YrCMBSE7wXfIRzBO00VKWs1igjC&#10;gqzgH3h52hybYnNSmqx2336zIOzlMDPfMMt1Z2vxpNZXjhVMxgkI4sLpiksFl/Nu9AHCB2SNtWNS&#10;8EMe1qt+b4mZdi8+0vMUShEh7DNUYEJoMil9YciiH7uGOHp311oMUbal1C2+ItzWcpokqbRYcVww&#10;2NDWUPE4fVsFs016mJbG0PZ2zXPK3Ve3P8yVGg66zQJEoC78h9/tT60gncHfl/g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x+pcIAAADbAAAADwAAAAAAAAAAAAAA&#10;AAChAgAAZHJzL2Rvd25yZXYueG1sUEsFBgAAAAAEAAQA+QAAAJADAAAAAA==&#10;" strokecolor="#00b050" strokeweight="1.5pt">
                    <v:stroke dashstyle="dash"/>
                    <v:shadow color="#eeece1 [3214]"/>
                  </v:shape>
                  <v:shape id="AutoShape 42" o:spid="_x0000_s1048" type="#_x0000_t32" style="position:absolute;left:6242;top:12221;width:6223;height:33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ucL8QAAADbAAAADwAAAGRycy9kb3ducmV2LnhtbESPQWsCMRSE74L/ITyhN81a6CqrUUQo&#10;9lAKXT3o7bF5bhY3L0uSrtv++qZQ8DjMzDfMejvYVvTkQ+NYwXyWgSCunG64VnA6vk6XIEJE1tg6&#10;JgXfFGC7GY/WWGh350/qy1iLBOFQoAITY1dIGSpDFsPMdcTJuzpvMSbpa6k93hPctvI5y3JpseG0&#10;YLCjvaHqVn5ZBcHE3c9h8XH0+L40/flwybm8KPU0GXYrEJGG+Aj/t9+0gvwF/r6k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S5wvxAAAANsAAAAPAAAAAAAAAAAA&#10;AAAAAKECAABkcnMvZG93bnJldi54bWxQSwUGAAAAAAQABAD5AAAAkgMAAAAA&#10;" strokecolor="#00b050" strokeweight="1.5pt">
                    <v:stroke dashstyle="dash"/>
                    <v:shadow color="#eeece1 [3214]"/>
                  </v:shape>
                  <v:shape id="AutoShape 43" o:spid="_x0000_s1049" type="#_x0000_t32" style="position:absolute;top:15649;width:2461;height:5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pl8EAAADbAAAADwAAAGRycy9kb3ducmV2LnhtbERPzWrCQBC+C77DMoXedGNposRsxAqF&#10;tiCi9gGm2TEJzc6G7FbTt+8cCh4/vv9iM7pOXWkIrWcDi3kCirjytuXawOf5dbYCFSKyxc4zGfil&#10;AJtyOikwt/7GR7qeYq0khEOOBpoY+1zrUDXkMMx9TyzcxQ8Oo8Ch1nbAm4S7Tj8lSaYdtiwNDfa0&#10;a6j6Pv046U1Xy/3uazxUy/T55SOr3xdpmxrz+DBu16AijfEu/ne/WQOZjJUv8gN0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82mXwQAAANsAAAAPAAAAAAAAAAAAAAAA&#10;AKECAABkcnMvZG93bnJldi54bWxQSwUGAAAAAAQABAD5AAAAjwMAAAAA&#10;" strokecolor="#00b050" strokeweight="1.5pt">
                    <v:shadow color="#eeece1 [3214]"/>
                  </v:shape>
                  <v:shape id="AutoShape 45" o:spid="_x0000_s1050" type="#_x0000_t32" style="position:absolute;left:10073;top:15663;width:2392;height:52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4vacMAAADbAAAADwAAAGRycy9kb3ducmV2LnhtbESPQWvCQBSE70L/w/IKvemmPYhGV2mt&#10;Qi+KieL5kX0mwezbdHej8d+7hYLHYWa+YebL3jTiSs7XlhW8jxIQxIXVNZcKjofNcALCB2SNjWVS&#10;cCcPy8XLYI6ptjfO6JqHUkQI+xQVVCG0qZS+qMigH9mWOHpn6wyGKF0ptcNbhJtGfiTJWBqsOS5U&#10;2NKqouKSd0bBduOy0/d6v/qte15/dbtJd8q9Um+v/ecMRKA+PMP/7R+tYDyFv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uL2nDAAAA2wAAAA8AAAAAAAAAAAAA&#10;AAAAoQIAAGRycy9kb3ducmV2LnhtbFBLBQYAAAAABAAEAPkAAACRAwAAAAA=&#10;" strokecolor="#00b050" strokeweight="1.5pt">
                    <v:shadow color="#eeece1 [3214]"/>
                  </v:shape>
                </v:group>
              </v:group>
            </w:pict>
          </mc:Fallback>
        </mc:AlternateContent>
      </w:r>
      <w:r w:rsidR="00AD7858" w:rsidRPr="00702B0B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556F97" wp14:editId="10A6DF4E">
                <wp:simplePos x="0" y="0"/>
                <wp:positionH relativeFrom="column">
                  <wp:posOffset>189865</wp:posOffset>
                </wp:positionH>
                <wp:positionV relativeFrom="paragraph">
                  <wp:posOffset>1375410</wp:posOffset>
                </wp:positionV>
                <wp:extent cx="1454150" cy="2130425"/>
                <wp:effectExtent l="0" t="0" r="12700" b="22225"/>
                <wp:wrapNone/>
                <wp:docPr id="9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54150" cy="2130425"/>
                          <a:chOff x="0" y="0"/>
                          <a:chExt cx="1361" cy="1952"/>
                        </a:xfrm>
                      </wpg:grpSpPr>
                      <wps:wsp>
                        <wps:cNvPr id="10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816" y="318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1361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77"/>
                        <wps:cNvCnPr/>
                        <wps:spPr bwMode="auto">
                          <a:xfrm>
                            <a:off x="0" y="1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78"/>
                        <wps:cNvCnPr/>
                        <wps:spPr bwMode="auto">
                          <a:xfrm>
                            <a:off x="0" y="1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79"/>
                        <wps:cNvCnPr/>
                        <wps:spPr bwMode="auto">
                          <a:xfrm flipV="1">
                            <a:off x="816" y="0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80"/>
                        <wps:cNvCnPr/>
                        <wps:spPr bwMode="auto">
                          <a:xfrm>
                            <a:off x="0" y="1634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81"/>
                        <wps:cNvCnPr/>
                        <wps:spPr bwMode="auto">
                          <a:xfrm flipV="1">
                            <a:off x="816" y="1634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82"/>
                        <wps:cNvCnPr/>
                        <wps:spPr bwMode="auto">
                          <a:xfrm>
                            <a:off x="0" y="1634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3" o:spid="_x0000_s1051" style="position:absolute;left:0;text-align:left;margin-left:14.95pt;margin-top:108.3pt;width:114.5pt;height:167.75pt;z-index:251660288" coordsize="1361,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">
                <v:shape id="AutoShape 74" o:spid="_x0000_s1052" type="#_x0000_t32" style="position:absolute;left:816;top:318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Ae08YAAADbAAAADwAAAGRycy9kb3ducmV2LnhtbESPQWvCQBCF7wX/wzKCt7qJhVKiqwRF&#10;EXtptVC8DdlpEpqdDdltEv31nUOhtxnem/e+WW1G16ieulB7NpDOE1DEhbc1lwY+LvvHF1AhIlts&#10;PJOBGwXYrCcPK8ysH/id+nMslYRwyNBAFWObaR2KihyGuW+JRfvyncMoa1dq2+Eg4a7RiyR51g5r&#10;loYKW9pWVHyff5yB4+6VDvF6ut+b9PL0tssXt/rzYMxsOuZLUJHG+G/+uz5awRd6+UUG0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wHtPGAAAA2wAAAA8AAAAAAAAA&#10;AAAAAAAAoQIAAGRycy9kb3ducmV2LnhtbFBLBQYAAAAABAAEAPkAAACUAwAAAAA=&#10;" strokecolor="#7030a0" strokeweight="1.5pt">
                  <v:shadow color="#eeece1 [3214]"/>
                </v:shape>
                <v:shape id="AutoShape 75" o:spid="_x0000_s1053" type="#_x0000_t32" style="position:absolute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y7SMAAAADbAAAADwAAAGRycy9kb3ducmV2LnhtbERPTYvCMBC9L/gfwgje1rQKslSjiKKI&#10;XlwVxNvQjG2xmZQmavXXG0HwNo/3OaNJY0pxo9oVlhXE3QgEcWp1wZmCw37x+wfCeWSNpWVS8CAH&#10;k3HrZ4SJtnf+p9vOZyKEsEtQQe59lUjp0pwMuq6tiAN3trVBH2CdSV3jPYSbUvaiaCANFhwacqxo&#10;llN62V2NgtV8Q0t/Wj+fZbzvb+fT3qM4LpXqtJvpEISnxn/FH/dKh/kxvH8JB8jx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8u0jAAAAA2wAAAA8AAAAAAAAAAAAAAAAA&#10;oQIAAGRycy9kb3ducmV2LnhtbFBLBQYAAAAABAAEAPkAAACOAwAAAAA=&#10;" strokecolor="#7030a0" strokeweight="1.5pt">
                  <v:shadow color="#eeece1 [3214]"/>
                </v:shape>
                <v:shape id="AutoShape 76" o:spid="_x0000_s1054" type="#_x0000_t32" style="position:absolute;left:1361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4lP8MAAADbAAAADwAAAGRycy9kb3ducmV2LnhtbERPS2uDQBC+B/Iflin0lqyxUILNKqES&#10;kfbSPCD0NrhTlbqz4m6Nya/vFgq5zcf3nE02mU6MNLjWsoLVMgJBXFndcq3gdNwt1iCcR9bYWSYF&#10;V3KQpfPZBhNtL7yn8eBrEULYJaig8b5PpHRVQwbd0vbEgfuyg0Ef4FBLPeAlhJtOxlH0LA22HBoa&#10;7Om1oer78GMUlPk7Ff7z7XbrVsenj3wbX9tzodTjw7R9AeFp8nfxv7vUYX4Mf7+EA2T6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6uJT/DAAAA2wAAAA8AAAAAAAAAAAAA&#10;AAAAoQIAAGRycy9kb3ducmV2LnhtbFBLBQYAAAAABAAEAPkAAACRAwAAAAA=&#10;" strokecolor="#7030a0" strokeweight="1.5pt">
                  <v:shadow color="#eeece1 [3214]"/>
                </v:shape>
                <v:line id="Line 77" o:spid="_x0000_s1055" style="position:absolute;visibility:visible;mso-wrap-style:square;v-text-anchor:top" from="0,1" to="816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SJcIA&#10;AADbAAAADwAAAGRycy9kb3ducmV2LnhtbERPTWvCQBC9F/wPywi9FN21hSKpq4ig5BKhKkpvQ3ZM&#10;gtnZkF2T+O/dQqG3ebzPWawGW4uOWl851jCbKhDEuTMVFxpOx+1kDsIHZIO1Y9LwIA+r5ehlgYlx&#10;PX9TdwiFiCHsE9RQhtAkUvq8JIt+6hriyF1dazFE2BbStNjHcFvLd6U+pcWKY0OJDW1Kym+Hu9Ww&#10;Ty9e7c7qZ3bM6FFnu9v97aK0fh0P6y8QgYbwL/5zpybO/4DfX+I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oRIlwgAAANsAAAAPAAAAAAAAAAAAAAAAAJgCAABkcnMvZG93&#10;bnJldi54bWxQSwUGAAAAAAQABAD1AAAAhwMAAAAA&#10;" strokecolor="#7030a0" strokeweight="1.5pt"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  <v:line id="Line 78" o:spid="_x0000_s1056" style="position:absolute;visibility:visible;mso-wrap-style:square;v-text-anchor:top" from="0,1" to="136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iKUcIA&#10;AADbAAAADwAAAGRycy9kb3ducmV2LnhtbERPTWvCQBC9F/wPywi9FN21lCKpq4ig5BKhKkpvQ3ZM&#10;gtnZkF2T+O/dQqG3ebzPWawGW4uOWl851jCbKhDEuTMVFxpOx+1kDsIHZIO1Y9LwIA+r5ehlgYlx&#10;PX9TdwiFiCHsE9RQhtAkUvq8JIt+6hriyF1dazFE2BbStNjHcFvLd6U+pcWKY0OJDW1Kym+Hu9Ww&#10;Ty9e7c7qZ3bM6FFnu9v97aK0fh0P6y8QgYbwL/5zpybO/4DfX+I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IpRwgAAANsAAAAPAAAAAAAAAAAAAAAAAJgCAABkcnMvZG93&#10;bnJldi54bWxQSwUGAAAAAAQABAD1AAAAhwMAAAAA&#10;" strokecolor="#7030a0" strokeweight="1.5pt"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  <v:line id="Line 79" o:spid="_x0000_s1057" style="position:absolute;flip:y;visibility:visible;mso-wrap-style:square;v-text-anchor:top" from="816,0" to="1361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jqMIA&#10;AADbAAAADwAAAGRycy9kb3ducmV2LnhtbERPS2sCMRC+F/wPYQq9FE1sVepqFCkteBLqo+dhM+5u&#10;3UzWJKvrv28KQm/z8T1nvuxsLS7kQ+VYw3CgQBDnzlRcaNjvPvtvIEJENlg7Jg03CrBc9B7mmBl3&#10;5S+6bGMhUgiHDDWUMTaZlCEvyWIYuIY4cUfnLcYEfSGNx2sKt7V8UWoiLVacGkps6L2k/LRtrQb8&#10;PvvNj20/jq+jVp7UdFOpw7PWT4/dagYiUhf/xXf32qT5Y/j7JR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8SOowgAAANsAAAAPAAAAAAAAAAAAAAAAAJgCAABkcnMvZG93&#10;bnJldi54bWxQSwUGAAAAAAQABAD1AAAAhwMAAAAA&#10;" strokecolor="#7030a0" strokeweight="1.5pt"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  <v:line id="Line 80" o:spid="_x0000_s1058" style="position:absolute;visibility:visible;mso-wrap-style:square;v-text-anchor:top" from="0,1634" to="1361,1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o0fMEA&#10;AADbAAAADwAAAGRycy9kb3ducmV2LnhtbERPTWsCMRC9C/0PYQq9SM2qsNqtUUQoeHXVg7chmW62&#10;3UyWTXS3/74RBG/zeJ+z2gyuETfqQu1ZwXSSgSDW3tRcKTgdv96XIEJENth4JgV/FGCzfhmtsDC+&#10;5wPdyliJFMKhQAU2xraQMmhLDsPEt8SJ+/adw5hgV0nTYZ/CXSNnWZZLhzWnBost7Szp3/LqFJwv&#10;djlezPKPflq608+80Vu710q9vQ7bTxCRhvgUP9x7k+bncP8lHS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aNHzBAAAA2wAAAA8AAAAAAAAAAAAAAAAAmAIAAGRycy9kb3du&#10;cmV2LnhtbFBLBQYAAAAABAAEAPUAAACGAwAAAAA=&#10;" strokecolor="#7030a0" strokeweight="1.5pt">
                  <v:stroke dashstyle="dash"/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  <v:line id="Line 81" o:spid="_x0000_s1059" style="position:absolute;flip:y;visibility:visible;mso-wrap-style:square;v-text-anchor:top" from="816,1634" to="1361,1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8YRMIA&#10;AADbAAAADwAAAGRycy9kb3ducmV2LnhtbERPS2sCMRC+F/wPYQq9FE1sRetqFCkteBLqo+dhM+5u&#10;3UzWJKvrv28KQm/z8T1nvuxsLS7kQ+VYw3CgQBDnzlRcaNjvPvtvIEJENlg7Jg03CrBc9B7mmBl3&#10;5S+6bGMhUgiHDDWUMTaZlCEvyWIYuIY4cUfnLcYEfSGNx2sKt7V8UWosLVacGkps6L2k/LRtrQb8&#10;PvvNj20/jq+jVp7UdFOpw7PWT4/dagYiUhf/xXf32qT5E/j7JR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xhEwgAAANsAAAAPAAAAAAAAAAAAAAAAAJgCAABkcnMvZG93&#10;bnJldi54bWxQSwUGAAAAAAQABAD1AAAAhwMAAAAA&#10;" strokecolor="#7030a0" strokeweight="1.5pt"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  <v:line id="Line 82" o:spid="_x0000_s1060" style="position:absolute;visibility:visible;mso-wrap-style:square;v-text-anchor:top" from="0,1634" to="816,1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AVMQA&#10;AADbAAAADwAAAGRycy9kb3ducmV2LnhtbESPQYvCMBCF7wv+hzCCl0UTPSxLNYoIihcFdVnxNjRj&#10;W2wmpYla/71zWNjbDO/Ne9/MFp2v1YPaWAW2MB4ZUMR5cBUXFn5O6+E3qJiQHdaBycKLIizmvY8Z&#10;Zi48+UCPYyqUhHDM0EKZUpNpHfOSPMZRaIhFu4bWY5K1LbRr8SnhvtYTY760x4qlocSGViXlt+Pd&#10;W9hvz9Fsfs1lfNrRq95tbvfPs7F20O+WU1CJuvRv/rveOsEXWPlFBtD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gFTEAAAA2wAAAA8AAAAAAAAAAAAAAAAAmAIAAGRycy9k&#10;b3ducmV2LnhtbFBLBQYAAAAABAAEAPUAAACJAwAAAAA=&#10;" strokecolor="#7030a0" strokeweight="1.5pt">
                  <v:shadow color="#eeece1 [3214]"/>
                  <v:textbox>
                    <w:txbxContent>
                      <w:p w:rsidR="00702B0B" w:rsidRPr="00702B0B" w:rsidRDefault="00702B0B" w:rsidP="00702B0B">
                        <w:pPr>
                          <w:rPr>
                            <w:rFonts w:eastAsia="Times New Roman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line>
              </v:group>
            </w:pict>
          </mc:Fallback>
        </mc:AlternateContent>
      </w:r>
    </w:p>
    <w:sectPr w:rsidR="001529CE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898" w:rsidRDefault="00017898">
      <w:pPr>
        <w:spacing w:after="0" w:line="240" w:lineRule="auto"/>
      </w:pPr>
      <w:r>
        <w:separator/>
      </w:r>
    </w:p>
  </w:endnote>
  <w:endnote w:type="continuationSeparator" w:id="0">
    <w:p w:rsidR="00017898" w:rsidRDefault="00017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898" w:rsidRDefault="00017898">
      <w:pPr>
        <w:spacing w:after="0" w:line="240" w:lineRule="auto"/>
      </w:pPr>
      <w:r>
        <w:separator/>
      </w:r>
    </w:p>
  </w:footnote>
  <w:footnote w:type="continuationSeparator" w:id="0">
    <w:p w:rsidR="00017898" w:rsidRDefault="00017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CE" w:rsidRDefault="002C796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1990E6" wp14:editId="6AD8AA88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29CE" w:rsidRPr="002C4363" w:rsidRDefault="001529CE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1529CE" w:rsidRPr="002C4363" w:rsidRDefault="001529CE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61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1529CE" w:rsidRPr="002C4363" w:rsidRDefault="001529CE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1529CE" w:rsidRPr="002C4363" w:rsidRDefault="001529CE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132197" wp14:editId="19FC4CD7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1529CE" w:rsidRDefault="001529CE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6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1529CE" w:rsidRDefault="001529CE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CF68547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4"/>
  </w:num>
  <w:num w:numId="18">
    <w:abstractNumId w:val="13"/>
  </w:num>
  <w:num w:numId="19">
    <w:abstractNumId w:val="8"/>
  </w:num>
  <w:num w:numId="20">
    <w:abstractNumId w:val="15"/>
  </w:num>
  <w:num w:numId="21">
    <w:abstractNumId w:val="10"/>
  </w:num>
  <w:num w:numId="22">
    <w:abstractNumId w:val="5"/>
  </w:num>
  <w:num w:numId="23">
    <w:abstractNumId w:val="6"/>
  </w:num>
  <w:num w:numId="24">
    <w:abstractNumId w:val="11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17898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B4011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29CE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C79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15D05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2B0B"/>
    <w:rsid w:val="00710464"/>
    <w:rsid w:val="007137D8"/>
    <w:rsid w:val="0072290E"/>
    <w:rsid w:val="00723E7A"/>
    <w:rsid w:val="007404D3"/>
    <w:rsid w:val="00744622"/>
    <w:rsid w:val="007463D2"/>
    <w:rsid w:val="00784236"/>
    <w:rsid w:val="0078488C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057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139A7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AD7858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B497E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listaakcent4">
    <w:name w:val="Light List Accent 4"/>
    <w:basedOn w:val="Standardowy"/>
    <w:uiPriority w:val="61"/>
    <w:rsid w:val="00AD785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listaakcent4">
    <w:name w:val="Light List Accent 4"/>
    <w:basedOn w:val="Standardowy"/>
    <w:uiPriority w:val="61"/>
    <w:rsid w:val="00AD785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5</cp:revision>
  <cp:lastPrinted>2013-08-26T00:16:00Z</cp:lastPrinted>
  <dcterms:created xsi:type="dcterms:W3CDTF">2013-08-26T00:04:00Z</dcterms:created>
  <dcterms:modified xsi:type="dcterms:W3CDTF">2013-08-26T01:26:00Z</dcterms:modified>
</cp:coreProperties>
</file>